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3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默认院系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125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中药材商品学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(r040008—001)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